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药事管理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药管25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瞿丹枫/钱储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陈翠花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陈翠花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陈翠花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王红云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280122—033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